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BC8D9" w14:textId="77777777" w:rsidR="00AF3EC6" w:rsidRDefault="00000000">
      <w:pPr>
        <w:pStyle w:val="Title"/>
      </w:pPr>
      <w:r>
        <w:t>Field Questionnaire</w:t>
      </w:r>
    </w:p>
    <w:p w14:paraId="2414EF4C" w14:textId="67BDDF14" w:rsidR="00AF3EC6" w:rsidRDefault="00000000">
      <w:r>
        <w:t>Assessment of IoT-Based Applications in Fisheries Sector under RMTP of PKSF</w:t>
      </w:r>
    </w:p>
    <w:p w14:paraId="522CEE81" w14:textId="77777777" w:rsidR="00AF3EC6" w:rsidRDefault="00000000" w:rsidP="009D2C8A">
      <w:pPr>
        <w:pStyle w:val="Heading1"/>
        <w:spacing w:before="0"/>
      </w:pPr>
      <w:r>
        <w:t>Section A: General Information</w:t>
      </w:r>
    </w:p>
    <w:p w14:paraId="20C6B809" w14:textId="77777777" w:rsidR="00AF3EC6" w:rsidRDefault="00000000">
      <w:r>
        <w:t>1. Name of Farmer/Enterprise: ____________________________</w:t>
      </w:r>
    </w:p>
    <w:p w14:paraId="028EFDB3" w14:textId="77777777" w:rsidR="00AF3EC6" w:rsidRDefault="00000000">
      <w:r>
        <w:t>2. Location (District/Upazila/Village): ____________________________</w:t>
      </w:r>
    </w:p>
    <w:p w14:paraId="42A779FE" w14:textId="63592E00" w:rsidR="00AF3EC6" w:rsidRDefault="00000000">
      <w:r>
        <w:t>3. Type of Farm</w:t>
      </w:r>
      <w:r w:rsidR="00D759ED">
        <w:t xml:space="preserve"> (Pond/Hatchery): </w:t>
      </w:r>
      <w:r w:rsidR="00D759ED">
        <w:t>____________________________</w:t>
      </w:r>
      <w:r w:rsidR="009C1F69">
        <w:t xml:space="preserve"> </w:t>
      </w:r>
    </w:p>
    <w:p w14:paraId="6F4695D5" w14:textId="62BF327F" w:rsidR="009C1F69" w:rsidRDefault="009C1F69" w:rsidP="009D2C8A">
      <w:pPr>
        <w:ind w:firstLine="360"/>
      </w:pPr>
      <w:r>
        <w:t>If Type of Farm: Pond</w:t>
      </w:r>
    </w:p>
    <w:p w14:paraId="2DFFE76F" w14:textId="5C011305" w:rsidR="00AF3EC6" w:rsidRDefault="00000000" w:rsidP="009C1F69">
      <w:pPr>
        <w:ind w:left="720"/>
      </w:pPr>
      <w:r>
        <w:t>4. Pond Size (decimal): ____________________________</w:t>
      </w:r>
    </w:p>
    <w:p w14:paraId="30437B56" w14:textId="6E209BE5" w:rsidR="009C1F69" w:rsidRDefault="009C1F69" w:rsidP="009C1F69">
      <w:pPr>
        <w:ind w:left="720"/>
      </w:pPr>
      <w:r>
        <w:t xml:space="preserve">5. Major Products: </w:t>
      </w:r>
      <w:r>
        <w:t>____________________________</w:t>
      </w:r>
    </w:p>
    <w:p w14:paraId="49587B9B" w14:textId="18691C4E" w:rsidR="009C1F69" w:rsidRDefault="0035378C" w:rsidP="009D2C8A">
      <w:pPr>
        <w:ind w:firstLine="360"/>
      </w:pPr>
      <w:r>
        <w:t>e</w:t>
      </w:r>
      <w:r w:rsidR="009C1F69">
        <w:t>lse</w:t>
      </w:r>
    </w:p>
    <w:p w14:paraId="4CBA6C51" w14:textId="2C13E5CA" w:rsidR="009C1F69" w:rsidRDefault="009C1F69">
      <w:r>
        <w:tab/>
        <w:t xml:space="preserve">4. Hatchery Size (Decimal): </w:t>
      </w:r>
      <w:r>
        <w:t>____________________________</w:t>
      </w:r>
    </w:p>
    <w:p w14:paraId="126334A7" w14:textId="6D29D38D" w:rsidR="009C1F69" w:rsidRDefault="009C1F69">
      <w:r>
        <w:tab/>
        <w:t xml:space="preserve">5. </w:t>
      </w:r>
      <w:r>
        <w:t>Major Products: ____________________________</w:t>
      </w:r>
    </w:p>
    <w:p w14:paraId="4D5E55DB" w14:textId="251834E3" w:rsidR="00AF3EC6" w:rsidRDefault="009D2C8A">
      <w:r>
        <w:t>6</w:t>
      </w:r>
      <w:r w:rsidR="00000000">
        <w:t>. Production System:</w:t>
      </w:r>
    </w:p>
    <w:p w14:paraId="371085CE" w14:textId="1ADB3611" w:rsidR="00AF3EC6" w:rsidRDefault="00000000" w:rsidP="009D2C8A">
      <w:pPr>
        <w:ind w:firstLine="720"/>
      </w:pPr>
      <w:r>
        <w:sym w:font="Wingdings" w:char="F0A8"/>
      </w:r>
      <w:r>
        <w:t xml:space="preserve"> Traditional</w:t>
      </w:r>
      <w:r w:rsidR="00AD53C0">
        <w:tab/>
      </w:r>
      <w:r w:rsidR="00AD53C0">
        <w:tab/>
      </w:r>
      <w:r>
        <w:sym w:font="Wingdings" w:char="F0A8"/>
      </w:r>
      <w:r>
        <w:t xml:space="preserve"> Semi-intensive</w:t>
      </w:r>
      <w:r w:rsidR="00AD53C0">
        <w:tab/>
        <w:t xml:space="preserve">       </w:t>
      </w:r>
      <w:r>
        <w:sym w:font="Wingdings" w:char="F0A8"/>
      </w:r>
      <w:r>
        <w:t xml:space="preserve"> Intensive</w:t>
      </w:r>
    </w:p>
    <w:p w14:paraId="0FEA021C" w14:textId="38615410" w:rsidR="00AF3EC6" w:rsidRDefault="009D2C8A">
      <w:r>
        <w:t>7</w:t>
      </w:r>
      <w:r w:rsidR="00000000">
        <w:t>. Average Annual Fish Production (kg/ton): ____________________________</w:t>
      </w:r>
    </w:p>
    <w:p w14:paraId="1F5FB095" w14:textId="189B553F" w:rsidR="00AF3EC6" w:rsidRDefault="009D2C8A">
      <w:r>
        <w:t>8</w:t>
      </w:r>
      <w:r w:rsidR="00000000">
        <w:t>. Access to ICT/Digital Tools</w:t>
      </w:r>
      <w:r w:rsidR="009B15E7">
        <w:t>:</w:t>
      </w:r>
      <w:r>
        <w:t xml:space="preserve"> (Yes/No)</w:t>
      </w:r>
    </w:p>
    <w:p w14:paraId="79A2D99B" w14:textId="22474070" w:rsidR="009D2C8A" w:rsidRDefault="009D2C8A" w:rsidP="009D2C8A">
      <w:pPr>
        <w:ind w:left="720"/>
      </w:pPr>
      <w:r>
        <w:t>If yes then,</w:t>
      </w:r>
    </w:p>
    <w:p w14:paraId="5FBD9A00" w14:textId="668C0705" w:rsidR="00AD53C0" w:rsidRDefault="00000000" w:rsidP="009D2C8A">
      <w:pPr>
        <w:ind w:left="720"/>
      </w:pPr>
      <w:r>
        <w:sym w:font="Wingdings" w:char="F0A8"/>
      </w:r>
      <w:r>
        <w:t xml:space="preserve"> Smartphone</w:t>
      </w:r>
      <w:r w:rsidR="00AD53C0">
        <w:tab/>
      </w:r>
      <w:r w:rsidR="00AD53C0">
        <w:tab/>
      </w:r>
      <w:r w:rsidR="00AD53C0">
        <w:tab/>
      </w:r>
      <w:r>
        <w:sym w:font="Wingdings" w:char="F0A8"/>
      </w:r>
      <w:r>
        <w:t xml:space="preserve"> Basic phone</w:t>
      </w:r>
      <w:r w:rsidR="00AD53C0">
        <w:tab/>
      </w:r>
      <w:r w:rsidR="00AD53C0">
        <w:tab/>
      </w:r>
    </w:p>
    <w:p w14:paraId="350617C0" w14:textId="5A1171C3" w:rsidR="00AF3EC6" w:rsidRDefault="00000000" w:rsidP="009D2C8A">
      <w:pPr>
        <w:ind w:left="720"/>
      </w:pPr>
      <w:r>
        <w:sym w:font="Wingdings" w:char="F0A8"/>
      </w:r>
      <w:r>
        <w:t xml:space="preserve"> Internet access available</w:t>
      </w:r>
      <w:r w:rsidR="00AD53C0">
        <w:tab/>
      </w:r>
      <w:r>
        <w:sym w:font="Wingdings" w:char="F0A8"/>
      </w:r>
      <w:r>
        <w:t xml:space="preserve"> Internet access not available</w:t>
      </w:r>
    </w:p>
    <w:p w14:paraId="72993B75" w14:textId="4264694A" w:rsidR="009D2C8A" w:rsidRDefault="0035378C" w:rsidP="009D2C8A">
      <w:pPr>
        <w:ind w:left="720"/>
      </w:pPr>
      <w:r>
        <w:t>e</w:t>
      </w:r>
      <w:r w:rsidR="009D2C8A">
        <w:t>lse no</w:t>
      </w:r>
    </w:p>
    <w:p w14:paraId="7E4AFFD4" w14:textId="37898F3E" w:rsidR="009B15E7" w:rsidRDefault="009B15E7" w:rsidP="009B15E7">
      <w:r>
        <w:t>9. Did you hear about IoT technology are being used in Fisheries/Aquaculture? Yes/No</w:t>
      </w:r>
    </w:p>
    <w:p w14:paraId="33491258" w14:textId="53975121" w:rsidR="009B15E7" w:rsidRDefault="009B15E7" w:rsidP="009B15E7">
      <w:pPr>
        <w:ind w:firstLine="720"/>
      </w:pPr>
      <w:r>
        <w:t>If yes, Do you use it? (Yes/No)</w:t>
      </w:r>
    </w:p>
    <w:p w14:paraId="16811A64" w14:textId="53A533E6" w:rsidR="009B15E7" w:rsidRDefault="009B15E7" w:rsidP="009B15E7">
      <w:pPr>
        <w:ind w:firstLine="720"/>
      </w:pPr>
      <w:r>
        <w:tab/>
        <w:t>If no, why don’t you use it? ______________________</w:t>
      </w:r>
    </w:p>
    <w:p w14:paraId="03C4F10D" w14:textId="5D873DC9" w:rsidR="009B15E7" w:rsidRDefault="009B15E7" w:rsidP="009B15E7">
      <w:pPr>
        <w:ind w:firstLine="720"/>
      </w:pPr>
      <w:r>
        <w:tab/>
        <w:t>else yes as proceed to Section B</w:t>
      </w:r>
    </w:p>
    <w:p w14:paraId="4C6E1644" w14:textId="600DF6F7" w:rsidR="009B15E7" w:rsidRDefault="009B15E7" w:rsidP="009B15E7">
      <w:pPr>
        <w:ind w:firstLine="720"/>
      </w:pPr>
      <w:r>
        <w:t>else no</w:t>
      </w:r>
    </w:p>
    <w:p w14:paraId="45C9EF80" w14:textId="77777777" w:rsidR="00AF3EC6" w:rsidRDefault="00000000">
      <w:pPr>
        <w:pStyle w:val="Heading1"/>
      </w:pPr>
      <w:r>
        <w:lastRenderedPageBreak/>
        <w:t>Section B: IoT Device/Application Used</w:t>
      </w:r>
    </w:p>
    <w:p w14:paraId="6EF5D7AA" w14:textId="77777777" w:rsidR="00AF3EC6" w:rsidRDefault="00000000">
      <w:r>
        <w:t>1. What type of IoT device/application was installed?</w:t>
      </w:r>
    </w:p>
    <w:p w14:paraId="21D45D66" w14:textId="77777777" w:rsidR="00AD53C0" w:rsidRDefault="00000000" w:rsidP="00F41D9D">
      <w:pPr>
        <w:ind w:left="720"/>
      </w:pPr>
      <w:r>
        <w:sym w:font="Wingdings" w:char="F0A8"/>
      </w:r>
      <w:r>
        <w:t xml:space="preserve"> Water quality monitoring sensor (pH, DO, Temp, Ammonia, Salinity)</w:t>
      </w:r>
      <w:r w:rsidR="00AD53C0">
        <w:tab/>
      </w:r>
    </w:p>
    <w:p w14:paraId="38F4B96B" w14:textId="77777777" w:rsidR="00AD53C0" w:rsidRDefault="00000000" w:rsidP="00F41D9D">
      <w:pPr>
        <w:ind w:left="720"/>
      </w:pPr>
      <w:r>
        <w:sym w:font="Wingdings" w:char="F0A8"/>
      </w:r>
      <w:r>
        <w:t xml:space="preserve"> Smart feeder</w:t>
      </w:r>
      <w:r w:rsidR="00AD53C0">
        <w:tab/>
      </w:r>
      <w:r>
        <w:sym w:font="Wingdings" w:char="F0A8"/>
      </w:r>
      <w:r>
        <w:t xml:space="preserve"> Automatic aerator</w:t>
      </w:r>
      <w:r w:rsidR="00AD53C0">
        <w:tab/>
        <w:t xml:space="preserve">     </w:t>
      </w:r>
      <w:r>
        <w:sym w:font="Wingdings" w:char="F0A8"/>
      </w:r>
      <w:r>
        <w:t xml:space="preserve"> Fish health/camera monitoring</w:t>
      </w:r>
    </w:p>
    <w:p w14:paraId="685F909D" w14:textId="1F7A05E1" w:rsidR="00AF3EC6" w:rsidRDefault="00000000" w:rsidP="00F41D9D">
      <w:pPr>
        <w:ind w:left="720"/>
      </w:pPr>
      <w:r>
        <w:sym w:font="Wingdings" w:char="F0A8"/>
      </w:r>
      <w:r>
        <w:t xml:space="preserve"> GPS/Traceability system</w:t>
      </w:r>
      <w:r w:rsidR="00AD53C0">
        <w:tab/>
      </w:r>
      <w:r>
        <w:sym w:font="Wingdings" w:char="F0A8"/>
      </w:r>
      <w:r>
        <w:t xml:space="preserve"> Other: ___________________</w:t>
      </w:r>
    </w:p>
    <w:p w14:paraId="353BBA9E" w14:textId="77777777" w:rsidR="00AF3EC6" w:rsidRDefault="00000000">
      <w:r>
        <w:t>2. Device Details (Brand/Model/Vendor): ____________________________</w:t>
      </w:r>
    </w:p>
    <w:p w14:paraId="4F73023C" w14:textId="77777777" w:rsidR="00AF3EC6" w:rsidRDefault="00000000">
      <w:r>
        <w:t>3. Communication System Used:</w:t>
      </w:r>
    </w:p>
    <w:p w14:paraId="0A29928A" w14:textId="52393A39" w:rsidR="00AF3EC6" w:rsidRDefault="00000000">
      <w:r>
        <w:sym w:font="Wingdings" w:char="F0A8"/>
      </w:r>
      <w:r>
        <w:t xml:space="preserve"> GSM/4G</w:t>
      </w:r>
      <w:r w:rsidR="00AD53C0">
        <w:tab/>
      </w:r>
      <w:r>
        <w:sym w:font="Wingdings" w:char="F0A8"/>
      </w:r>
      <w:r>
        <w:t xml:space="preserve"> Wi-Fi</w:t>
      </w:r>
      <w:r w:rsidR="00AD53C0">
        <w:tab/>
      </w:r>
      <w:r>
        <w:sym w:font="Wingdings" w:char="F0A8"/>
      </w:r>
      <w:r>
        <w:t xml:space="preserve"> LoRa</w:t>
      </w:r>
      <w:r w:rsidR="00AD53C0">
        <w:tab/>
      </w:r>
      <w:r>
        <w:sym w:font="Wingdings" w:char="F0A8"/>
      </w:r>
      <w:r>
        <w:t xml:space="preserve"> Other: ___________________</w:t>
      </w:r>
    </w:p>
    <w:p w14:paraId="77E76A55" w14:textId="5D91B965" w:rsidR="00AF3EC6" w:rsidRDefault="00000000">
      <w:r>
        <w:t>4. Who</w:t>
      </w:r>
      <w:r w:rsidR="009D2C8A">
        <w:t xml:space="preserve"> (Vendor name)</w:t>
      </w:r>
      <w:r>
        <w:t xml:space="preserve"> provided/installed the device? ____________________________</w:t>
      </w:r>
    </w:p>
    <w:p w14:paraId="03E7338C" w14:textId="77777777" w:rsidR="00AF3EC6" w:rsidRDefault="00000000">
      <w:r>
        <w:t>5. Approximate Cost of Device (Tk.): ____________________________</w:t>
      </w:r>
    </w:p>
    <w:p w14:paraId="57B12E4A" w14:textId="77777777" w:rsidR="00AF3EC6" w:rsidRDefault="00000000">
      <w:pPr>
        <w:pStyle w:val="Heading1"/>
      </w:pPr>
      <w:r>
        <w:t>Section C: Usage &amp; Functionality</w:t>
      </w:r>
    </w:p>
    <w:p w14:paraId="4349C212" w14:textId="77777777" w:rsidR="00AF3EC6" w:rsidRDefault="00000000">
      <w:r>
        <w:t>1. How frequently do you use/check the IoT system?</w:t>
      </w:r>
    </w:p>
    <w:p w14:paraId="7FA709AC" w14:textId="6787B5A5" w:rsidR="00AF3EC6" w:rsidRDefault="00000000">
      <w:r>
        <w:sym w:font="Wingdings" w:char="F0A8"/>
      </w:r>
      <w:r>
        <w:t xml:space="preserve"> Daily</w:t>
      </w:r>
      <w:r w:rsidR="00AD53C0">
        <w:tab/>
      </w:r>
      <w:r>
        <w:sym w:font="Wingdings" w:char="F0A8"/>
      </w:r>
      <w:r>
        <w:t xml:space="preserve"> Weekly</w:t>
      </w:r>
      <w:r w:rsidR="00AD53C0">
        <w:tab/>
      </w:r>
      <w:r>
        <w:sym w:font="Wingdings" w:char="F0A8"/>
      </w:r>
      <w:r>
        <w:t xml:space="preserve"> Occasionally</w:t>
      </w:r>
    </w:p>
    <w:p w14:paraId="462B0338" w14:textId="77777777" w:rsidR="00AF3EC6" w:rsidRDefault="00000000">
      <w:r>
        <w:t>2. What type of data/alerts do you receive?</w:t>
      </w:r>
    </w:p>
    <w:p w14:paraId="2614963D" w14:textId="77777777" w:rsidR="00AD53C0" w:rsidRDefault="00000000">
      <w:r>
        <w:sym w:font="Wingdings" w:char="F0A8"/>
      </w:r>
      <w:r>
        <w:t xml:space="preserve"> SMS alerts</w:t>
      </w:r>
      <w:r w:rsidR="00AD53C0">
        <w:tab/>
      </w:r>
      <w:r>
        <w:sym w:font="Wingdings" w:char="F0A8"/>
      </w:r>
      <w:r>
        <w:t xml:space="preserve"> Mobile app dashboard</w:t>
      </w:r>
      <w:r w:rsidR="00AD53C0">
        <w:tab/>
      </w:r>
    </w:p>
    <w:p w14:paraId="7B275F5F" w14:textId="388BFED6" w:rsidR="00AF3EC6" w:rsidRDefault="00000000">
      <w:r>
        <w:sym w:font="Wingdings" w:char="F0A8"/>
      </w:r>
      <w:r>
        <w:t xml:space="preserve"> Web platform</w:t>
      </w:r>
      <w:r w:rsidR="00AD53C0">
        <w:tab/>
      </w:r>
      <w:r>
        <w:sym w:font="Wingdings" w:char="F0A8"/>
      </w:r>
      <w:r>
        <w:t xml:space="preserve"> Other: ___________________</w:t>
      </w:r>
    </w:p>
    <w:p w14:paraId="3082AC29" w14:textId="77777777" w:rsidR="00AF3EC6" w:rsidRDefault="00000000">
      <w:r>
        <w:t>3. Was training/orientation provided for device usage?</w:t>
      </w:r>
    </w:p>
    <w:p w14:paraId="2013630F" w14:textId="4861A3CF" w:rsidR="00AF3EC6" w:rsidRDefault="00000000">
      <w:r>
        <w:sym w:font="Wingdings" w:char="F0A8"/>
      </w:r>
      <w:r>
        <w:t xml:space="preserve"> Yes</w:t>
      </w:r>
      <w:r w:rsidR="00AD53C0">
        <w:tab/>
      </w:r>
      <w:r>
        <w:sym w:font="Wingdings" w:char="F0A8"/>
      </w:r>
      <w:r>
        <w:t xml:space="preserve"> No</w:t>
      </w:r>
    </w:p>
    <w:p w14:paraId="22CBF8D6" w14:textId="77777777" w:rsidR="00AF3EC6" w:rsidRDefault="00000000">
      <w:r>
        <w:t>If yes, by whom: ____________________________</w:t>
      </w:r>
    </w:p>
    <w:p w14:paraId="0616010A" w14:textId="77777777" w:rsidR="00AF3EC6" w:rsidRDefault="00000000">
      <w:pPr>
        <w:pStyle w:val="Heading1"/>
      </w:pPr>
      <w:r>
        <w:t>Section D: Technical &amp; Economic Feasibility</w:t>
      </w:r>
    </w:p>
    <w:p w14:paraId="15328133" w14:textId="77777777" w:rsidR="00AF3EC6" w:rsidRDefault="00000000">
      <w:r>
        <w:t>1. Did the IoT system work reliably in your farm environment?</w:t>
      </w:r>
    </w:p>
    <w:p w14:paraId="4D934D94" w14:textId="11BADA9E" w:rsidR="00AF3EC6" w:rsidRDefault="00000000">
      <w:r>
        <w:sym w:font="Wingdings" w:char="F0A8"/>
      </w:r>
      <w:r>
        <w:t xml:space="preserve"> Always</w:t>
      </w:r>
      <w:r w:rsidR="00AD53C0">
        <w:tab/>
      </w:r>
      <w:r>
        <w:sym w:font="Wingdings" w:char="F0A8"/>
      </w:r>
      <w:r>
        <w:t xml:space="preserve"> Sometimes</w:t>
      </w:r>
      <w:r w:rsidR="00AD53C0">
        <w:tab/>
        <w:t xml:space="preserve">         </w:t>
      </w:r>
      <w:r>
        <w:sym w:font="Wingdings" w:char="F0A8"/>
      </w:r>
      <w:r>
        <w:t xml:space="preserve"> Rarely</w:t>
      </w:r>
    </w:p>
    <w:p w14:paraId="27140E9E" w14:textId="77777777" w:rsidR="00AF3EC6" w:rsidRDefault="00000000">
      <w:r>
        <w:t>2. Technical issues faced: ____________________________</w:t>
      </w:r>
    </w:p>
    <w:p w14:paraId="478193CC" w14:textId="77777777" w:rsidR="00AF3EC6" w:rsidRDefault="00000000">
      <w:r>
        <w:t>3. Did the IoT system help improve:</w:t>
      </w:r>
    </w:p>
    <w:p w14:paraId="7C38D995" w14:textId="77777777" w:rsidR="00AD53C0" w:rsidRDefault="00000000">
      <w:r>
        <w:sym w:font="Wingdings" w:char="F0A8"/>
      </w:r>
      <w:r>
        <w:t xml:space="preserve"> Water quality management</w:t>
      </w:r>
      <w:r w:rsidR="00AD53C0">
        <w:tab/>
      </w:r>
      <w:r>
        <w:sym w:font="Wingdings" w:char="F0A8"/>
      </w:r>
      <w:r>
        <w:t xml:space="preserve"> Feed efficiency</w:t>
      </w:r>
      <w:r w:rsidR="00AD53C0">
        <w:tab/>
      </w:r>
    </w:p>
    <w:p w14:paraId="510FCF20" w14:textId="2C00213E" w:rsidR="00AF3EC6" w:rsidRDefault="00000000">
      <w:r>
        <w:sym w:font="Wingdings" w:char="F0A8"/>
      </w:r>
      <w:r>
        <w:t xml:space="preserve"> Fish growth/health</w:t>
      </w:r>
      <w:r w:rsidR="00AD53C0">
        <w:tab/>
      </w:r>
      <w:r w:rsidR="00AD53C0">
        <w:tab/>
      </w:r>
      <w:r>
        <w:sym w:font="Wingdings" w:char="F0A8"/>
      </w:r>
      <w:r>
        <w:t xml:space="preserve"> Reduced mortality</w:t>
      </w:r>
    </w:p>
    <w:p w14:paraId="6689EC8B" w14:textId="77777777" w:rsidR="00AF3EC6" w:rsidRDefault="00000000">
      <w:r>
        <w:lastRenderedPageBreak/>
        <w:t>4. Change in yield/production after IoT adoption (%): ___________________</w:t>
      </w:r>
    </w:p>
    <w:p w14:paraId="54447C3E" w14:textId="77777777" w:rsidR="00AF3EC6" w:rsidRDefault="00000000">
      <w:r>
        <w:t>5. Change in input costs after IoT adoption: ___________________</w:t>
      </w:r>
    </w:p>
    <w:p w14:paraId="625F3801" w14:textId="77777777" w:rsidR="00AF3EC6" w:rsidRDefault="00000000">
      <w:r>
        <w:t>6. Net economic benefit (Tk.): ___________________</w:t>
      </w:r>
    </w:p>
    <w:p w14:paraId="79F46443" w14:textId="77777777" w:rsidR="00AF3EC6" w:rsidRDefault="00000000">
      <w:pPr>
        <w:pStyle w:val="Heading1"/>
      </w:pPr>
      <w:r>
        <w:t>Section E: User Acceptance &amp; Experience</w:t>
      </w:r>
    </w:p>
    <w:p w14:paraId="2FB75FBE" w14:textId="77777777" w:rsidR="00AF3EC6" w:rsidRDefault="00000000">
      <w:r>
        <w:t>1. How easy was the IoT system to use?</w:t>
      </w:r>
    </w:p>
    <w:p w14:paraId="28E0CA2D" w14:textId="30B0B520" w:rsidR="00AF3EC6" w:rsidRDefault="00000000">
      <w:r>
        <w:sym w:font="Wingdings" w:char="F0A8"/>
      </w:r>
      <w:r>
        <w:t xml:space="preserve"> Very easy</w:t>
      </w:r>
      <w:r w:rsidR="00AD53C0">
        <w:tab/>
      </w:r>
      <w:r>
        <w:sym w:font="Wingdings" w:char="F0A8"/>
      </w:r>
      <w:r>
        <w:t xml:space="preserve"> Manageable</w:t>
      </w:r>
      <w:r w:rsidR="00AD53C0">
        <w:tab/>
        <w:t xml:space="preserve">     </w:t>
      </w:r>
      <w:r>
        <w:sym w:font="Wingdings" w:char="F0A8"/>
      </w:r>
      <w:r>
        <w:t xml:space="preserve"> Difficult</w:t>
      </w:r>
    </w:p>
    <w:p w14:paraId="52B8E522" w14:textId="77777777" w:rsidR="00AF3EC6" w:rsidRDefault="00000000">
      <w:r>
        <w:t>2. Are you willing to continue using IoT if project support ends?</w:t>
      </w:r>
    </w:p>
    <w:p w14:paraId="1A3B1974" w14:textId="480BEFEE" w:rsidR="00AF3EC6" w:rsidRDefault="00000000">
      <w:r>
        <w:sym w:font="Wingdings" w:char="F0A8"/>
      </w:r>
      <w:r>
        <w:t xml:space="preserve"> Yes, I will invest myself</w:t>
      </w:r>
      <w:r w:rsidR="00AD53C0">
        <w:tab/>
      </w:r>
      <w:r>
        <w:sym w:font="Wingdings" w:char="F0A8"/>
      </w:r>
      <w:r>
        <w:t xml:space="preserve"> Yes, but only if supported</w:t>
      </w:r>
      <w:r w:rsidR="00AD53C0">
        <w:tab/>
      </w:r>
      <w:r>
        <w:sym w:font="Wingdings" w:char="F0A8"/>
      </w:r>
      <w:r>
        <w:t xml:space="preserve"> No, too costly/not useful</w:t>
      </w:r>
    </w:p>
    <w:p w14:paraId="684C3148" w14:textId="77777777" w:rsidR="00AF3EC6" w:rsidRDefault="00000000">
      <w:r>
        <w:t>3. Suggestions for improvement: ____________________________</w:t>
      </w:r>
    </w:p>
    <w:p w14:paraId="4E0B958F" w14:textId="77777777" w:rsidR="00AF3EC6" w:rsidRDefault="00000000">
      <w:pPr>
        <w:pStyle w:val="Heading1"/>
      </w:pPr>
      <w:r>
        <w:t>Section F: Institutional &amp; Service Support</w:t>
      </w:r>
    </w:p>
    <w:p w14:paraId="2D757933" w14:textId="77777777" w:rsidR="00AF3EC6" w:rsidRDefault="00000000">
      <w:r>
        <w:t>1. Who provided after-sales/technical support?</w:t>
      </w:r>
    </w:p>
    <w:p w14:paraId="0EB762BC" w14:textId="290BC324" w:rsidR="00AF3EC6" w:rsidRDefault="00000000">
      <w:r>
        <w:sym w:font="Wingdings" w:char="F0A8"/>
      </w:r>
      <w:r>
        <w:t xml:space="preserve"> Vendor</w:t>
      </w:r>
      <w:r w:rsidR="00AD53C0">
        <w:tab/>
      </w:r>
      <w:r>
        <w:sym w:font="Wingdings" w:char="F0A8"/>
      </w:r>
      <w:r>
        <w:t xml:space="preserve"> PO/MFI staff</w:t>
      </w:r>
      <w:r w:rsidR="00AD53C0">
        <w:tab/>
      </w:r>
      <w:r>
        <w:sym w:font="Wingdings" w:char="F0A8"/>
      </w:r>
      <w:r>
        <w:t xml:space="preserve"> None</w:t>
      </w:r>
    </w:p>
    <w:p w14:paraId="434A0CDA" w14:textId="6B7C9177" w:rsidR="00C810E5" w:rsidRDefault="00C810E5">
      <w:r>
        <w:t xml:space="preserve">2. Time duration to provide support (in years): _______________ </w:t>
      </w:r>
    </w:p>
    <w:p w14:paraId="2C538B88" w14:textId="77777777" w:rsidR="00AF3EC6" w:rsidRDefault="00000000">
      <w:r>
        <w:t>2. Was the support adequate?</w:t>
      </w:r>
    </w:p>
    <w:p w14:paraId="1C1CB3F4" w14:textId="24E582BC" w:rsidR="00AF3EC6" w:rsidRDefault="00000000" w:rsidP="00C810E5">
      <w:pPr>
        <w:ind w:firstLine="720"/>
      </w:pPr>
      <w:r>
        <w:sym w:font="Wingdings" w:char="F0A8"/>
      </w:r>
      <w:r>
        <w:t xml:space="preserve"> Yes</w:t>
      </w:r>
      <w:r w:rsidR="00AD53C0">
        <w:tab/>
      </w:r>
      <w:r w:rsidR="00C810E5">
        <w:tab/>
      </w:r>
      <w:r>
        <w:sym w:font="Wingdings" w:char="F0A8"/>
      </w:r>
      <w:r>
        <w:t xml:space="preserve"> No</w:t>
      </w:r>
    </w:p>
    <w:p w14:paraId="14305F6D" w14:textId="77777777" w:rsidR="00AF3EC6" w:rsidRDefault="00000000">
      <w:r>
        <w:t>3. Preferred service/payment model:</w:t>
      </w:r>
    </w:p>
    <w:p w14:paraId="1E832891" w14:textId="74417075" w:rsidR="00AD53C0" w:rsidRDefault="00000000" w:rsidP="00C810E5">
      <w:pPr>
        <w:ind w:left="720"/>
      </w:pPr>
      <w:r>
        <w:sym w:font="Wingdings" w:char="F0A8"/>
      </w:r>
      <w:r>
        <w:t xml:space="preserve"> One-time purchase</w:t>
      </w:r>
      <w:r w:rsidR="00AD53C0">
        <w:tab/>
      </w:r>
      <w:r w:rsidR="00C810E5">
        <w:tab/>
      </w:r>
      <w:r w:rsidR="00C810E5">
        <w:tab/>
      </w:r>
      <w:r>
        <w:sym w:font="Wingdings" w:char="F0A8"/>
      </w:r>
      <w:r>
        <w:t xml:space="preserve"> Monthly subscription</w:t>
      </w:r>
      <w:r w:rsidR="00AD53C0">
        <w:tab/>
      </w:r>
    </w:p>
    <w:p w14:paraId="1EC98C86" w14:textId="28B80178" w:rsidR="00AF3EC6" w:rsidRDefault="00000000" w:rsidP="00C810E5">
      <w:pPr>
        <w:ind w:left="720"/>
      </w:pPr>
      <w:r>
        <w:sym w:font="Wingdings" w:char="F0A8"/>
      </w:r>
      <w:r>
        <w:t xml:space="preserve"> Cooperative/group-based sharing</w:t>
      </w:r>
      <w:r w:rsidR="00AD53C0">
        <w:tab/>
      </w:r>
      <w:r>
        <w:sym w:font="Wingdings" w:char="F0A8"/>
      </w:r>
      <w:r>
        <w:t xml:space="preserve"> Other: ___________________</w:t>
      </w:r>
    </w:p>
    <w:p w14:paraId="3520C5CD" w14:textId="77777777" w:rsidR="00AF3EC6" w:rsidRDefault="00000000">
      <w:pPr>
        <w:pStyle w:val="Heading1"/>
      </w:pPr>
      <w:r>
        <w:t>Section G: Broader Impact</w:t>
      </w:r>
    </w:p>
    <w:p w14:paraId="45510A23" w14:textId="77777777" w:rsidR="00AF3EC6" w:rsidRDefault="00000000">
      <w:r>
        <w:t>1. Did IoT adoption improve market access (traceability, certification, QR code)?</w:t>
      </w:r>
    </w:p>
    <w:p w14:paraId="50FEB130" w14:textId="71E0727A" w:rsidR="00AF3EC6" w:rsidRDefault="00000000" w:rsidP="00322F5E">
      <w:pPr>
        <w:ind w:firstLine="720"/>
      </w:pPr>
      <w:r>
        <w:sym w:font="Wingdings" w:char="F0A8"/>
      </w:r>
      <w:r>
        <w:t xml:space="preserve"> Yes</w:t>
      </w:r>
      <w:r w:rsidR="00AD53C0">
        <w:tab/>
      </w:r>
      <w:r w:rsidR="00322F5E">
        <w:tab/>
      </w:r>
      <w:r>
        <w:sym w:font="Wingdings" w:char="F0A8"/>
      </w:r>
      <w:r>
        <w:t xml:space="preserve"> No</w:t>
      </w:r>
    </w:p>
    <w:p w14:paraId="55E05B6C" w14:textId="77777777" w:rsidR="00AF3EC6" w:rsidRDefault="00000000">
      <w:r>
        <w:t>2. Did IoT adoption increase consumer trust/sales?</w:t>
      </w:r>
    </w:p>
    <w:p w14:paraId="1B202809" w14:textId="4A94A722" w:rsidR="00AF3EC6" w:rsidRDefault="00000000" w:rsidP="00322F5E">
      <w:pPr>
        <w:ind w:firstLine="720"/>
      </w:pPr>
      <w:r>
        <w:sym w:font="Wingdings" w:char="F0A8"/>
      </w:r>
      <w:r>
        <w:t xml:space="preserve"> Yes</w:t>
      </w:r>
      <w:r w:rsidR="00AD53C0">
        <w:tab/>
      </w:r>
      <w:r w:rsidR="00322F5E">
        <w:tab/>
      </w:r>
      <w:r>
        <w:sym w:font="Wingdings" w:char="F0A8"/>
      </w:r>
      <w:r>
        <w:t xml:space="preserve"> No</w:t>
      </w:r>
    </w:p>
    <w:p w14:paraId="3BACA707" w14:textId="77777777" w:rsidR="00AF3EC6" w:rsidRDefault="00000000">
      <w:r>
        <w:t>3. Environmental/resource efficiency impact: ____________________________</w:t>
      </w:r>
    </w:p>
    <w:p w14:paraId="69909580" w14:textId="77777777" w:rsidR="00AF3EC6" w:rsidRDefault="00000000">
      <w:pPr>
        <w:pStyle w:val="Heading1"/>
      </w:pPr>
      <w:r>
        <w:lastRenderedPageBreak/>
        <w:t>Section H: Case Story (Qualitative)</w:t>
      </w:r>
    </w:p>
    <w:p w14:paraId="00171819" w14:textId="77777777" w:rsidR="00474B1C" w:rsidRDefault="00000000" w:rsidP="00474B1C">
      <w:r>
        <w:t>Please describe your personal experience with IoT technology:</w:t>
      </w:r>
      <w:r w:rsidR="00474B1C">
        <w:t xml:space="preserve"> </w:t>
      </w:r>
    </w:p>
    <w:p w14:paraId="6AC44728" w14:textId="4833A393" w:rsidR="00AF3EC6" w:rsidRDefault="00000000" w:rsidP="00474B1C">
      <w:r>
        <w:t>__________________________________________________________</w:t>
      </w:r>
    </w:p>
    <w:p w14:paraId="6276941E" w14:textId="03A20CBF" w:rsidR="00474B1C" w:rsidRDefault="00474B1C">
      <w:r>
        <w:t>__________________________________________________________</w:t>
      </w:r>
    </w:p>
    <w:p w14:paraId="06EACCCF" w14:textId="23CC3E94" w:rsidR="00AF3EC6" w:rsidRDefault="00000000">
      <w:r>
        <w:t>Key challenges faced:</w:t>
      </w:r>
      <w:r w:rsidR="00474B1C">
        <w:t xml:space="preserve"> </w:t>
      </w:r>
      <w:r>
        <w:t>__________________________________________________________</w:t>
      </w:r>
    </w:p>
    <w:p w14:paraId="4B542710" w14:textId="77777777" w:rsidR="00474B1C" w:rsidRDefault="00474B1C"/>
    <w:p w14:paraId="78BFDDAA" w14:textId="4D66EEE2" w:rsidR="00AF3EC6" w:rsidRDefault="00000000">
      <w:r>
        <w:t>Key benefits observed:</w:t>
      </w:r>
      <w:r w:rsidR="00474B1C">
        <w:t xml:space="preserve"> </w:t>
      </w:r>
      <w:r>
        <w:t>__________________________________________________________</w:t>
      </w:r>
    </w:p>
    <w:p w14:paraId="10748B07" w14:textId="77777777" w:rsidR="00474B1C" w:rsidRDefault="00474B1C"/>
    <w:p w14:paraId="73A7B2FF" w14:textId="3EAF55AC" w:rsidR="00AF3EC6" w:rsidRDefault="00000000">
      <w:r>
        <w:t>Quote/Testimonial:</w:t>
      </w:r>
      <w:r w:rsidR="00474B1C">
        <w:t xml:space="preserve"> </w:t>
      </w:r>
      <w:r>
        <w:t>__________________________________________________________</w:t>
      </w:r>
    </w:p>
    <w:sectPr w:rsidR="00AF3EC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370285">
    <w:abstractNumId w:val="8"/>
  </w:num>
  <w:num w:numId="2" w16cid:durableId="506137238">
    <w:abstractNumId w:val="6"/>
  </w:num>
  <w:num w:numId="3" w16cid:durableId="1030061851">
    <w:abstractNumId w:val="5"/>
  </w:num>
  <w:num w:numId="4" w16cid:durableId="1918587337">
    <w:abstractNumId w:val="4"/>
  </w:num>
  <w:num w:numId="5" w16cid:durableId="464549668">
    <w:abstractNumId w:val="7"/>
  </w:num>
  <w:num w:numId="6" w16cid:durableId="117837541">
    <w:abstractNumId w:val="3"/>
  </w:num>
  <w:num w:numId="7" w16cid:durableId="1377119931">
    <w:abstractNumId w:val="2"/>
  </w:num>
  <w:num w:numId="8" w16cid:durableId="1918512208">
    <w:abstractNumId w:val="1"/>
  </w:num>
  <w:num w:numId="9" w16cid:durableId="169682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3977"/>
    <w:rsid w:val="00034616"/>
    <w:rsid w:val="0006063C"/>
    <w:rsid w:val="0015074B"/>
    <w:rsid w:val="0017727F"/>
    <w:rsid w:val="0029639D"/>
    <w:rsid w:val="00322F5E"/>
    <w:rsid w:val="00326F90"/>
    <w:rsid w:val="0035378C"/>
    <w:rsid w:val="00474B1C"/>
    <w:rsid w:val="00561CFD"/>
    <w:rsid w:val="009B15E7"/>
    <w:rsid w:val="009C1F69"/>
    <w:rsid w:val="009D2C8A"/>
    <w:rsid w:val="00AA1D8D"/>
    <w:rsid w:val="00AD53C0"/>
    <w:rsid w:val="00AF3EC6"/>
    <w:rsid w:val="00B47730"/>
    <w:rsid w:val="00C17005"/>
    <w:rsid w:val="00C810E5"/>
    <w:rsid w:val="00CB0664"/>
    <w:rsid w:val="00D759ED"/>
    <w:rsid w:val="00E10CE1"/>
    <w:rsid w:val="00F41D9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75E322"/>
  <w14:defaultImageDpi w14:val="300"/>
  <w15:docId w15:val="{F765D980-3F32-4AE3-8408-8A0D3F21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Sajal Kumar Dhali</dc:creator>
  <cp:keywords/>
  <dc:description>generated by python-docx</dc:description>
  <cp:lastModifiedBy>Sajal Kumar Dhali</cp:lastModifiedBy>
  <cp:revision>21</cp:revision>
  <cp:lastPrinted>2025-09-01T03:42:00Z</cp:lastPrinted>
  <dcterms:created xsi:type="dcterms:W3CDTF">2013-12-23T23:15:00Z</dcterms:created>
  <dcterms:modified xsi:type="dcterms:W3CDTF">2025-09-01T10:54:00Z</dcterms:modified>
  <cp:category/>
</cp:coreProperties>
</file>